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F30B5" w14:textId="17A8BFBB" w:rsidR="0088640C" w:rsidRPr="000F1C39" w:rsidRDefault="000F1C39">
      <w:pPr>
        <w:pStyle w:val="Title"/>
        <w:rPr>
          <w:rFonts w:ascii="Arial" w:hAnsi="Arial" w:cs="Arial"/>
          <w:color w:val="000000" w:themeColor="text1"/>
          <w:sz w:val="32"/>
          <w:szCs w:val="32"/>
        </w:rPr>
      </w:pPr>
      <w:r w:rsidRPr="005C28E2">
        <w:rPr>
          <w:rFonts w:ascii="Arial" w:hAnsi="Arial" w:cs="Arial"/>
          <w:color w:val="000000" w:themeColor="text1"/>
          <w:sz w:val="32"/>
          <w:szCs w:val="32"/>
        </w:rPr>
        <w:t xml:space="preserve">Last Will and Testament of </w:t>
      </w:r>
      <w:r w:rsidR="00000000" w:rsidRPr="000F1C39">
        <w:rPr>
          <w:rFonts w:ascii="Arial" w:hAnsi="Arial" w:cs="Arial"/>
          <w:color w:val="000000" w:themeColor="text1"/>
          <w:sz w:val="32"/>
          <w:szCs w:val="32"/>
        </w:rPr>
        <w:t>[Partner 1 Full Name]</w:t>
      </w:r>
    </w:p>
    <w:p w14:paraId="6C5E1644" w14:textId="5C4AEE24" w:rsidR="000F1C39" w:rsidRDefault="000F1C39">
      <w:pPr>
        <w:pStyle w:val="Heading1"/>
        <w:rPr>
          <w:rFonts w:ascii="Arial" w:hAnsi="Arial" w:cs="Arial"/>
          <w:b w:val="0"/>
          <w:bCs w:val="0"/>
          <w:color w:val="000000" w:themeColor="text1"/>
          <w:sz w:val="32"/>
          <w:szCs w:val="32"/>
        </w:rPr>
      </w:pPr>
      <w:r>
        <w:rPr>
          <w:rFonts w:ascii="Arial" w:hAnsi="Arial" w:cs="Arial"/>
          <w:b w:val="0"/>
          <w:bCs w:val="0"/>
          <w:color w:val="000000" w:themeColor="text1"/>
          <w:sz w:val="32"/>
          <w:szCs w:val="32"/>
        </w:rPr>
        <w:t>I am [Your Full Name] of [Your Full Address]</w:t>
      </w:r>
    </w:p>
    <w:p w14:paraId="3D7C5849" w14:textId="2F91184D" w:rsidR="0088640C" w:rsidRPr="000F1C39" w:rsidRDefault="00000000">
      <w:pPr>
        <w:pStyle w:val="Heading1"/>
        <w:rPr>
          <w:rFonts w:ascii="Arial" w:hAnsi="Arial" w:cs="Arial"/>
          <w:b w:val="0"/>
          <w:bCs w:val="0"/>
          <w:color w:val="000000" w:themeColor="text1"/>
          <w:sz w:val="32"/>
          <w:szCs w:val="32"/>
        </w:rPr>
      </w:pPr>
      <w:r w:rsidRPr="000F1C39">
        <w:rPr>
          <w:rFonts w:ascii="Arial" w:hAnsi="Arial" w:cs="Arial"/>
          <w:b w:val="0"/>
          <w:bCs w:val="0"/>
          <w:color w:val="000000" w:themeColor="text1"/>
          <w:sz w:val="32"/>
          <w:szCs w:val="32"/>
        </w:rPr>
        <w:t>1. Revocation</w:t>
      </w:r>
    </w:p>
    <w:p w14:paraId="6653BBC3"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I revoke all previous wills and testamentary dispositions made by me.</w:t>
      </w:r>
    </w:p>
    <w:p w14:paraId="3557207A" w14:textId="77777777" w:rsidR="0088640C" w:rsidRPr="000F1C39" w:rsidRDefault="00000000">
      <w:pPr>
        <w:pStyle w:val="Heading1"/>
        <w:rPr>
          <w:rFonts w:ascii="Arial" w:hAnsi="Arial" w:cs="Arial"/>
          <w:b w:val="0"/>
          <w:bCs w:val="0"/>
          <w:color w:val="000000" w:themeColor="text1"/>
          <w:sz w:val="32"/>
          <w:szCs w:val="32"/>
        </w:rPr>
      </w:pPr>
      <w:r w:rsidRPr="000F1C39">
        <w:rPr>
          <w:rFonts w:ascii="Arial" w:hAnsi="Arial" w:cs="Arial"/>
          <w:b w:val="0"/>
          <w:bCs w:val="0"/>
          <w:color w:val="000000" w:themeColor="text1"/>
          <w:sz w:val="32"/>
          <w:szCs w:val="32"/>
        </w:rPr>
        <w:t>2. Freedom to Amend</w:t>
      </w:r>
    </w:p>
    <w:p w14:paraId="6A85ACBA"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I confirm that this Will is made voluntarily, and I retain the right to cancel or change it at any time during my lifetime.</w:t>
      </w:r>
    </w:p>
    <w:p w14:paraId="2540558E" w14:textId="77777777" w:rsidR="0088640C" w:rsidRPr="000F1C39" w:rsidRDefault="00000000">
      <w:pPr>
        <w:pStyle w:val="Heading1"/>
        <w:rPr>
          <w:rFonts w:ascii="Arial" w:hAnsi="Arial" w:cs="Arial"/>
          <w:b w:val="0"/>
          <w:bCs w:val="0"/>
          <w:color w:val="000000" w:themeColor="text1"/>
          <w:sz w:val="32"/>
          <w:szCs w:val="32"/>
        </w:rPr>
      </w:pPr>
      <w:r w:rsidRPr="000F1C39">
        <w:rPr>
          <w:rFonts w:ascii="Arial" w:hAnsi="Arial" w:cs="Arial"/>
          <w:b w:val="0"/>
          <w:bCs w:val="0"/>
          <w:color w:val="000000" w:themeColor="text1"/>
          <w:sz w:val="32"/>
          <w:szCs w:val="32"/>
        </w:rPr>
        <w:t>3. Appointment of Executors and Trustees</w:t>
      </w:r>
    </w:p>
    <w:p w14:paraId="301EF756"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I appoint [Executor Full Name], of [Executor Address], to be the sole Executor and Trustee of this Will.</w:t>
      </w:r>
    </w:p>
    <w:p w14:paraId="2F037469"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If [he/she/they] shall be unable or unwilling to act, I appoint [Alternative Executor Name], of [Alternative Address], to act as Executor and Trustee in their place.</w:t>
      </w:r>
    </w:p>
    <w:p w14:paraId="3295B5A4" w14:textId="77777777" w:rsidR="0088640C" w:rsidRPr="000F1C39" w:rsidRDefault="0088640C">
      <w:pPr>
        <w:rPr>
          <w:rFonts w:ascii="Arial" w:hAnsi="Arial" w:cs="Arial"/>
          <w:color w:val="000000" w:themeColor="text1"/>
          <w:sz w:val="32"/>
          <w:szCs w:val="32"/>
        </w:rPr>
      </w:pPr>
    </w:p>
    <w:p w14:paraId="346611B8"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Any reference in this Will to “my Trustees” shall mean the Executor or Executors for the time being appointed hereunder.</w:t>
      </w:r>
    </w:p>
    <w:p w14:paraId="4AC2A213" w14:textId="77777777" w:rsidR="0088640C" w:rsidRPr="000F1C39" w:rsidRDefault="00000000">
      <w:pPr>
        <w:pStyle w:val="Heading1"/>
        <w:rPr>
          <w:rFonts w:ascii="Arial" w:hAnsi="Arial" w:cs="Arial"/>
          <w:b w:val="0"/>
          <w:bCs w:val="0"/>
          <w:color w:val="000000" w:themeColor="text1"/>
          <w:sz w:val="32"/>
          <w:szCs w:val="32"/>
        </w:rPr>
      </w:pPr>
      <w:r w:rsidRPr="000F1C39">
        <w:rPr>
          <w:rFonts w:ascii="Arial" w:hAnsi="Arial" w:cs="Arial"/>
          <w:b w:val="0"/>
          <w:bCs w:val="0"/>
          <w:color w:val="000000" w:themeColor="text1"/>
          <w:sz w:val="32"/>
          <w:szCs w:val="32"/>
        </w:rPr>
        <w:t>4. Gifts of Personal Effects</w:t>
      </w:r>
    </w:p>
    <w:p w14:paraId="27D091C3"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 xml:space="preserve">I give </w:t>
      </w:r>
      <w:proofErr w:type="gramStart"/>
      <w:r w:rsidRPr="000F1C39">
        <w:rPr>
          <w:rFonts w:ascii="Arial" w:hAnsi="Arial" w:cs="Arial"/>
          <w:color w:val="000000" w:themeColor="text1"/>
          <w:sz w:val="32"/>
          <w:szCs w:val="32"/>
        </w:rPr>
        <w:t>all of</w:t>
      </w:r>
      <w:proofErr w:type="gramEnd"/>
      <w:r w:rsidRPr="000F1C39">
        <w:rPr>
          <w:rFonts w:ascii="Arial" w:hAnsi="Arial" w:cs="Arial"/>
          <w:color w:val="000000" w:themeColor="text1"/>
          <w:sz w:val="32"/>
          <w:szCs w:val="32"/>
        </w:rPr>
        <w:t xml:space="preserve"> my personal chattels as defined in Section 55(1)(x) of the Administration of Estates Act 1925 to my Trustees to hold on trust for [Name(s)] absolutely.</w:t>
      </w:r>
    </w:p>
    <w:p w14:paraId="0774BE09" w14:textId="77777777" w:rsidR="0088640C" w:rsidRPr="000F1C39" w:rsidRDefault="00000000">
      <w:pPr>
        <w:pStyle w:val="Heading1"/>
        <w:rPr>
          <w:rFonts w:ascii="Arial" w:hAnsi="Arial" w:cs="Arial"/>
          <w:b w:val="0"/>
          <w:bCs w:val="0"/>
          <w:color w:val="000000" w:themeColor="text1"/>
          <w:sz w:val="32"/>
          <w:szCs w:val="32"/>
        </w:rPr>
      </w:pPr>
      <w:r w:rsidRPr="000F1C39">
        <w:rPr>
          <w:rFonts w:ascii="Arial" w:hAnsi="Arial" w:cs="Arial"/>
          <w:b w:val="0"/>
          <w:bCs w:val="0"/>
          <w:color w:val="000000" w:themeColor="text1"/>
          <w:sz w:val="32"/>
          <w:szCs w:val="32"/>
        </w:rPr>
        <w:lastRenderedPageBreak/>
        <w:t>5. Property Protection Trust</w:t>
      </w:r>
    </w:p>
    <w:p w14:paraId="24AB0ABB"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I give my interest in the property known as [Full Property Address], or any property that may replace it, to my Trustees to hold as follows:</w:t>
      </w:r>
    </w:p>
    <w:p w14:paraId="50C768E5" w14:textId="77777777" w:rsidR="0088640C" w:rsidRPr="000F1C39" w:rsidRDefault="0088640C">
      <w:pPr>
        <w:rPr>
          <w:rFonts w:ascii="Arial" w:hAnsi="Arial" w:cs="Arial"/>
          <w:color w:val="000000" w:themeColor="text1"/>
          <w:sz w:val="32"/>
          <w:szCs w:val="32"/>
        </w:rPr>
      </w:pPr>
    </w:p>
    <w:p w14:paraId="0D10058B"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a. Life Interest for my partner</w:t>
      </w:r>
    </w:p>
    <w:p w14:paraId="3AB14BA3"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To permit my partner to reside in the property rent-free for the duration of their life or until they voluntarily vacate or remarry (whichever comes first). They shall be responsible for all usual outgoings including utilities, council tax, and maintenance.</w:t>
      </w:r>
    </w:p>
    <w:p w14:paraId="6B949CD6"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b. Right to Move or Downsize</w:t>
      </w:r>
    </w:p>
    <w:p w14:paraId="3F51BC5F"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My Trustees may, with the consent of my partner, sell the property and use the proceeds:</w:t>
      </w:r>
    </w:p>
    <w:p w14:paraId="3DB4614D"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 To purchase another property for my partner to reside in under the same terms</w:t>
      </w:r>
    </w:p>
    <w:p w14:paraId="4C05AA2D"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 Or, if surplus arises, to invest or retain the balance for distribution as outlined below</w:t>
      </w:r>
    </w:p>
    <w:p w14:paraId="105E6D12" w14:textId="77777777" w:rsidR="0088640C" w:rsidRPr="000F1C39" w:rsidRDefault="0088640C">
      <w:pPr>
        <w:rPr>
          <w:rFonts w:ascii="Arial" w:hAnsi="Arial" w:cs="Arial"/>
          <w:color w:val="000000" w:themeColor="text1"/>
          <w:sz w:val="32"/>
          <w:szCs w:val="32"/>
        </w:rPr>
      </w:pPr>
    </w:p>
    <w:p w14:paraId="118B1486"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c. After the Life Interest Ends</w:t>
      </w:r>
    </w:p>
    <w:p w14:paraId="1F9F0903"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 xml:space="preserve">Upon the death, remarriage, or permanent vacation of the property by my partner, the trust shall </w:t>
      </w:r>
      <w:proofErr w:type="gramStart"/>
      <w:r w:rsidRPr="000F1C39">
        <w:rPr>
          <w:rFonts w:ascii="Arial" w:hAnsi="Arial" w:cs="Arial"/>
          <w:color w:val="000000" w:themeColor="text1"/>
          <w:sz w:val="32"/>
          <w:szCs w:val="32"/>
        </w:rPr>
        <w:t>end</w:t>
      </w:r>
      <w:proofErr w:type="gramEnd"/>
      <w:r w:rsidRPr="000F1C39">
        <w:rPr>
          <w:rFonts w:ascii="Arial" w:hAnsi="Arial" w:cs="Arial"/>
          <w:color w:val="000000" w:themeColor="text1"/>
          <w:sz w:val="32"/>
          <w:szCs w:val="32"/>
        </w:rPr>
        <w:t xml:space="preserve"> and the property (or proceeds) shall pass to:</w:t>
      </w:r>
    </w:p>
    <w:p w14:paraId="332971A3"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 [Beneficiary Name(s)], in equal shares absolutely</w:t>
      </w:r>
    </w:p>
    <w:p w14:paraId="57F940DF"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lastRenderedPageBreak/>
        <w:t>- If any beneficiary has predeceased, their share shall pass to their children equally per stirpes.</w:t>
      </w:r>
    </w:p>
    <w:p w14:paraId="103A8FDE" w14:textId="77777777" w:rsidR="0088640C" w:rsidRPr="000F1C39" w:rsidRDefault="00000000">
      <w:pPr>
        <w:pStyle w:val="Heading1"/>
        <w:rPr>
          <w:rFonts w:ascii="Arial" w:hAnsi="Arial" w:cs="Arial"/>
          <w:b w:val="0"/>
          <w:bCs w:val="0"/>
          <w:color w:val="000000" w:themeColor="text1"/>
          <w:sz w:val="32"/>
          <w:szCs w:val="32"/>
        </w:rPr>
      </w:pPr>
      <w:r w:rsidRPr="000F1C39">
        <w:rPr>
          <w:rFonts w:ascii="Arial" w:hAnsi="Arial" w:cs="Arial"/>
          <w:b w:val="0"/>
          <w:bCs w:val="0"/>
          <w:color w:val="000000" w:themeColor="text1"/>
          <w:sz w:val="32"/>
          <w:szCs w:val="32"/>
        </w:rPr>
        <w:t>6. Residuary Estate</w:t>
      </w:r>
    </w:p>
    <w:p w14:paraId="31ADFDDC"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I leave everything else I own to my partner, [Partner 2 Full Name].</w:t>
      </w:r>
    </w:p>
    <w:p w14:paraId="7AF09BF6"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 xml:space="preserve">If [he/she/they] </w:t>
      </w:r>
      <w:proofErr w:type="gramStart"/>
      <w:r w:rsidRPr="000F1C39">
        <w:rPr>
          <w:rFonts w:ascii="Arial" w:hAnsi="Arial" w:cs="Arial"/>
          <w:color w:val="000000" w:themeColor="text1"/>
          <w:sz w:val="32"/>
          <w:szCs w:val="32"/>
        </w:rPr>
        <w:t>has</w:t>
      </w:r>
      <w:proofErr w:type="gramEnd"/>
      <w:r w:rsidRPr="000F1C39">
        <w:rPr>
          <w:rFonts w:ascii="Arial" w:hAnsi="Arial" w:cs="Arial"/>
          <w:color w:val="000000" w:themeColor="text1"/>
          <w:sz w:val="32"/>
          <w:szCs w:val="32"/>
        </w:rPr>
        <w:t xml:space="preserve"> predeceased me, then I give the residue of my estate to [Residual Beneficiary Name(s)], in equal shares absolutely.</w:t>
      </w:r>
    </w:p>
    <w:p w14:paraId="7B9C31A9"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Failing that, to their children, in equal shares per stirpes.</w:t>
      </w:r>
    </w:p>
    <w:p w14:paraId="322A25FE" w14:textId="77777777" w:rsidR="0088640C" w:rsidRPr="000F1C39" w:rsidRDefault="00000000">
      <w:pPr>
        <w:pStyle w:val="Heading1"/>
        <w:rPr>
          <w:rFonts w:ascii="Arial" w:hAnsi="Arial" w:cs="Arial"/>
          <w:b w:val="0"/>
          <w:bCs w:val="0"/>
          <w:color w:val="000000" w:themeColor="text1"/>
          <w:sz w:val="32"/>
          <w:szCs w:val="32"/>
        </w:rPr>
      </w:pPr>
      <w:r w:rsidRPr="000F1C39">
        <w:rPr>
          <w:rFonts w:ascii="Arial" w:hAnsi="Arial" w:cs="Arial"/>
          <w:b w:val="0"/>
          <w:bCs w:val="0"/>
          <w:color w:val="000000" w:themeColor="text1"/>
          <w:sz w:val="32"/>
          <w:szCs w:val="32"/>
        </w:rPr>
        <w:t>7. STEP Provisions</w:t>
      </w:r>
    </w:p>
    <w:p w14:paraId="16005605"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The administration of my estate shall be governed by the Society of Trust and Estate Practitioners (STEP) Standard Provisions (Third Edition, 2023), which are incorporated into this Will by reference. In case of conflict, this Will shall prevail.</w:t>
      </w:r>
    </w:p>
    <w:p w14:paraId="25F0C201" w14:textId="77777777" w:rsidR="0088640C" w:rsidRPr="000F1C39" w:rsidRDefault="00000000">
      <w:pPr>
        <w:pStyle w:val="Heading1"/>
        <w:rPr>
          <w:rFonts w:ascii="Arial" w:hAnsi="Arial" w:cs="Arial"/>
          <w:b w:val="0"/>
          <w:bCs w:val="0"/>
          <w:color w:val="000000" w:themeColor="text1"/>
          <w:sz w:val="32"/>
          <w:szCs w:val="32"/>
        </w:rPr>
      </w:pPr>
      <w:r w:rsidRPr="000F1C39">
        <w:rPr>
          <w:rFonts w:ascii="Arial" w:hAnsi="Arial" w:cs="Arial"/>
          <w:b w:val="0"/>
          <w:bCs w:val="0"/>
          <w:color w:val="000000" w:themeColor="text1"/>
          <w:sz w:val="32"/>
          <w:szCs w:val="32"/>
        </w:rPr>
        <w:t>8. Funeral Wishes</w:t>
      </w:r>
    </w:p>
    <w:p w14:paraId="204F5F15" w14:textId="77777777"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It is my wish (but not binding) that my body be [buried/cremated] and that my funeral be conducted in a [religious/non-religious] manner.</w:t>
      </w:r>
    </w:p>
    <w:p w14:paraId="0113A719" w14:textId="77777777" w:rsidR="000F1C39" w:rsidRDefault="000F1C39">
      <w:pPr>
        <w:pStyle w:val="Heading1"/>
        <w:rPr>
          <w:rFonts w:ascii="Arial" w:hAnsi="Arial" w:cs="Arial"/>
          <w:b w:val="0"/>
          <w:bCs w:val="0"/>
          <w:color w:val="000000" w:themeColor="text1"/>
          <w:sz w:val="32"/>
          <w:szCs w:val="32"/>
        </w:rPr>
      </w:pPr>
    </w:p>
    <w:p w14:paraId="5505C584" w14:textId="77777777" w:rsidR="000F1C39" w:rsidRDefault="000F1C39">
      <w:pPr>
        <w:pStyle w:val="Heading1"/>
        <w:rPr>
          <w:rFonts w:ascii="Arial" w:hAnsi="Arial" w:cs="Arial"/>
          <w:b w:val="0"/>
          <w:bCs w:val="0"/>
          <w:color w:val="000000" w:themeColor="text1"/>
          <w:sz w:val="32"/>
          <w:szCs w:val="32"/>
        </w:rPr>
      </w:pPr>
    </w:p>
    <w:p w14:paraId="50F7D879" w14:textId="77777777" w:rsidR="000F1C39" w:rsidRDefault="000F1C39">
      <w:pPr>
        <w:pStyle w:val="Heading1"/>
        <w:rPr>
          <w:rFonts w:ascii="Arial" w:hAnsi="Arial" w:cs="Arial"/>
          <w:b w:val="0"/>
          <w:bCs w:val="0"/>
          <w:color w:val="000000" w:themeColor="text1"/>
          <w:sz w:val="32"/>
          <w:szCs w:val="32"/>
        </w:rPr>
      </w:pPr>
    </w:p>
    <w:p w14:paraId="1FFF5D61" w14:textId="59774DFD" w:rsidR="0088640C" w:rsidRPr="000F1C39" w:rsidRDefault="00000000">
      <w:pPr>
        <w:pStyle w:val="Heading1"/>
        <w:rPr>
          <w:rFonts w:ascii="Arial" w:hAnsi="Arial" w:cs="Arial"/>
          <w:b w:val="0"/>
          <w:bCs w:val="0"/>
          <w:color w:val="000000" w:themeColor="text1"/>
          <w:sz w:val="32"/>
          <w:szCs w:val="32"/>
        </w:rPr>
      </w:pPr>
      <w:r w:rsidRPr="000F1C39">
        <w:rPr>
          <w:rFonts w:ascii="Arial" w:hAnsi="Arial" w:cs="Arial"/>
          <w:b w:val="0"/>
          <w:bCs w:val="0"/>
          <w:color w:val="000000" w:themeColor="text1"/>
          <w:sz w:val="32"/>
          <w:szCs w:val="32"/>
        </w:rPr>
        <w:t>SIGNING SECTION</w:t>
      </w:r>
    </w:p>
    <w:p w14:paraId="22AE2749" w14:textId="27ED357A"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Signed by me, [Partner 1 Full Name], the Testator,</w:t>
      </w:r>
      <w:r w:rsidRPr="000F1C39">
        <w:rPr>
          <w:rFonts w:ascii="Arial" w:hAnsi="Arial" w:cs="Arial"/>
          <w:color w:val="000000" w:themeColor="text1"/>
          <w:sz w:val="32"/>
          <w:szCs w:val="32"/>
        </w:rPr>
        <w:br/>
        <w:t>as and for my Last Will and Testament this [Day</w:t>
      </w:r>
      <w:r w:rsidR="000F1C39">
        <w:rPr>
          <w:rFonts w:ascii="Arial" w:hAnsi="Arial" w:cs="Arial"/>
          <w:color w:val="000000" w:themeColor="text1"/>
          <w:sz w:val="32"/>
          <w:szCs w:val="32"/>
        </w:rPr>
        <w:t xml:space="preserve">, </w:t>
      </w:r>
      <w:r w:rsidRPr="000F1C39">
        <w:rPr>
          <w:rFonts w:ascii="Arial" w:hAnsi="Arial" w:cs="Arial"/>
          <w:color w:val="000000" w:themeColor="text1"/>
          <w:sz w:val="32"/>
          <w:szCs w:val="32"/>
        </w:rPr>
        <w:t>Month, Year],</w:t>
      </w:r>
      <w:r w:rsidR="000F1C39">
        <w:rPr>
          <w:rFonts w:ascii="Arial" w:hAnsi="Arial" w:cs="Arial"/>
          <w:color w:val="000000" w:themeColor="text1"/>
          <w:sz w:val="32"/>
          <w:szCs w:val="32"/>
        </w:rPr>
        <w:t xml:space="preserve"> </w:t>
      </w:r>
      <w:r w:rsidRPr="000F1C39">
        <w:rPr>
          <w:rFonts w:ascii="Arial" w:hAnsi="Arial" w:cs="Arial"/>
          <w:color w:val="000000" w:themeColor="text1"/>
          <w:sz w:val="32"/>
          <w:szCs w:val="32"/>
        </w:rPr>
        <w:t>in the presence of the persons whose names appear below,</w:t>
      </w:r>
      <w:r w:rsidR="000F1C39">
        <w:rPr>
          <w:rFonts w:ascii="Arial" w:hAnsi="Arial" w:cs="Arial"/>
          <w:color w:val="000000" w:themeColor="text1"/>
          <w:sz w:val="32"/>
          <w:szCs w:val="32"/>
        </w:rPr>
        <w:t xml:space="preserve"> </w:t>
      </w:r>
      <w:r w:rsidRPr="000F1C39">
        <w:rPr>
          <w:rFonts w:ascii="Arial" w:hAnsi="Arial" w:cs="Arial"/>
          <w:color w:val="000000" w:themeColor="text1"/>
          <w:sz w:val="32"/>
          <w:szCs w:val="32"/>
        </w:rPr>
        <w:t>who witnessed and signed this Will in my presence and in the presence of each other.</w:t>
      </w:r>
      <w:r w:rsidRPr="000F1C39">
        <w:rPr>
          <w:rFonts w:ascii="Arial" w:hAnsi="Arial" w:cs="Arial"/>
          <w:color w:val="000000" w:themeColor="text1"/>
          <w:sz w:val="32"/>
          <w:szCs w:val="32"/>
        </w:rPr>
        <w:br/>
      </w:r>
    </w:p>
    <w:p w14:paraId="1818D5B7" w14:textId="77777777" w:rsid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t>Testator Signature:</w:t>
      </w:r>
    </w:p>
    <w:p w14:paraId="0E25D538" w14:textId="52295E70"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br/>
        <w:t>________________________________________</w:t>
      </w:r>
      <w:r w:rsidRPr="000F1C39">
        <w:rPr>
          <w:rFonts w:ascii="Arial" w:hAnsi="Arial" w:cs="Arial"/>
          <w:color w:val="000000" w:themeColor="text1"/>
          <w:sz w:val="32"/>
          <w:szCs w:val="32"/>
        </w:rPr>
        <w:br/>
        <w:t>[Partner 1 Full Name]</w:t>
      </w:r>
    </w:p>
    <w:p w14:paraId="1D7776A1" w14:textId="77777777" w:rsid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br/>
      </w:r>
    </w:p>
    <w:p w14:paraId="503266DB" w14:textId="77777777" w:rsidR="000F1C39" w:rsidRDefault="000F1C39">
      <w:pPr>
        <w:rPr>
          <w:rFonts w:ascii="Arial" w:hAnsi="Arial" w:cs="Arial"/>
          <w:color w:val="000000" w:themeColor="text1"/>
          <w:sz w:val="32"/>
          <w:szCs w:val="32"/>
        </w:rPr>
      </w:pPr>
    </w:p>
    <w:p w14:paraId="0993689E" w14:textId="77777777" w:rsidR="000F1C39" w:rsidRDefault="000F1C39">
      <w:pPr>
        <w:rPr>
          <w:rFonts w:ascii="Arial" w:hAnsi="Arial" w:cs="Arial"/>
          <w:color w:val="000000" w:themeColor="text1"/>
          <w:sz w:val="32"/>
          <w:szCs w:val="32"/>
        </w:rPr>
      </w:pPr>
    </w:p>
    <w:p w14:paraId="4E9FC5BE" w14:textId="77777777" w:rsidR="000F1C39" w:rsidRDefault="000F1C39">
      <w:pPr>
        <w:rPr>
          <w:rFonts w:ascii="Arial" w:hAnsi="Arial" w:cs="Arial"/>
          <w:color w:val="000000" w:themeColor="text1"/>
          <w:sz w:val="32"/>
          <w:szCs w:val="32"/>
        </w:rPr>
      </w:pPr>
    </w:p>
    <w:p w14:paraId="499DC029" w14:textId="77777777" w:rsidR="000F1C39" w:rsidRDefault="000F1C39">
      <w:pPr>
        <w:rPr>
          <w:rFonts w:ascii="Arial" w:hAnsi="Arial" w:cs="Arial"/>
          <w:color w:val="000000" w:themeColor="text1"/>
          <w:sz w:val="32"/>
          <w:szCs w:val="32"/>
        </w:rPr>
      </w:pPr>
    </w:p>
    <w:p w14:paraId="450053BF" w14:textId="77777777" w:rsidR="000F1C39" w:rsidRDefault="000F1C39">
      <w:pPr>
        <w:rPr>
          <w:rFonts w:ascii="Arial" w:hAnsi="Arial" w:cs="Arial"/>
          <w:color w:val="000000" w:themeColor="text1"/>
          <w:sz w:val="32"/>
          <w:szCs w:val="32"/>
        </w:rPr>
      </w:pPr>
    </w:p>
    <w:p w14:paraId="792E9C88" w14:textId="77777777" w:rsidR="000F1C39" w:rsidRDefault="000F1C39">
      <w:pPr>
        <w:rPr>
          <w:rFonts w:ascii="Arial" w:hAnsi="Arial" w:cs="Arial"/>
          <w:color w:val="000000" w:themeColor="text1"/>
          <w:sz w:val="32"/>
          <w:szCs w:val="32"/>
        </w:rPr>
      </w:pPr>
    </w:p>
    <w:p w14:paraId="5C77B68A" w14:textId="77777777" w:rsid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lastRenderedPageBreak/>
        <w:t>First Witness:</w:t>
      </w:r>
    </w:p>
    <w:p w14:paraId="381ED81A" w14:textId="77777777" w:rsid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br/>
        <w:t>Full Name: ____________________________</w:t>
      </w:r>
    </w:p>
    <w:p w14:paraId="67905BB6" w14:textId="77777777" w:rsid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br/>
        <w:t>Address: ____________________________</w:t>
      </w:r>
    </w:p>
    <w:p w14:paraId="37D9682D" w14:textId="77777777" w:rsid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br/>
        <w:t>Occupation: __________________________</w:t>
      </w:r>
    </w:p>
    <w:p w14:paraId="5C717393" w14:textId="281B3BFF"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br/>
        <w:t>Signature: ___________________________</w:t>
      </w:r>
    </w:p>
    <w:p w14:paraId="493211AB" w14:textId="77777777" w:rsid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br/>
        <w:t>Second Witness:</w:t>
      </w:r>
    </w:p>
    <w:p w14:paraId="4A09D38B" w14:textId="77777777" w:rsid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br/>
        <w:t>Full Name: ____________________________</w:t>
      </w:r>
    </w:p>
    <w:p w14:paraId="43D02B20" w14:textId="77777777" w:rsid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br/>
        <w:t>Address: ____________________________</w:t>
      </w:r>
    </w:p>
    <w:p w14:paraId="0FF1B508" w14:textId="77777777" w:rsid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br/>
        <w:t>Occupation: __________________________</w:t>
      </w:r>
    </w:p>
    <w:p w14:paraId="076BAB04" w14:textId="24133555" w:rsidR="0088640C" w:rsidRPr="000F1C39" w:rsidRDefault="00000000">
      <w:pPr>
        <w:rPr>
          <w:rFonts w:ascii="Arial" w:hAnsi="Arial" w:cs="Arial"/>
          <w:color w:val="000000" w:themeColor="text1"/>
          <w:sz w:val="32"/>
          <w:szCs w:val="32"/>
        </w:rPr>
      </w:pPr>
      <w:r w:rsidRPr="000F1C39">
        <w:rPr>
          <w:rFonts w:ascii="Arial" w:hAnsi="Arial" w:cs="Arial"/>
          <w:color w:val="000000" w:themeColor="text1"/>
          <w:sz w:val="32"/>
          <w:szCs w:val="32"/>
        </w:rPr>
        <w:br/>
        <w:t>Signature: ___________________________</w:t>
      </w:r>
    </w:p>
    <w:sectPr w:rsidR="0088640C" w:rsidRPr="000F1C39"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777478797">
    <w:abstractNumId w:val="8"/>
  </w:num>
  <w:num w:numId="2" w16cid:durableId="2033260846">
    <w:abstractNumId w:val="6"/>
  </w:num>
  <w:num w:numId="3" w16cid:durableId="324744388">
    <w:abstractNumId w:val="5"/>
  </w:num>
  <w:num w:numId="4" w16cid:durableId="1609313074">
    <w:abstractNumId w:val="4"/>
  </w:num>
  <w:num w:numId="5" w16cid:durableId="1208252812">
    <w:abstractNumId w:val="7"/>
  </w:num>
  <w:num w:numId="6" w16cid:durableId="656999872">
    <w:abstractNumId w:val="3"/>
  </w:num>
  <w:num w:numId="7" w16cid:durableId="993410254">
    <w:abstractNumId w:val="2"/>
  </w:num>
  <w:num w:numId="8" w16cid:durableId="1679231545">
    <w:abstractNumId w:val="1"/>
  </w:num>
  <w:num w:numId="9" w16cid:durableId="893734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F1C39"/>
    <w:rsid w:val="0015074B"/>
    <w:rsid w:val="0029639D"/>
    <w:rsid w:val="00326F90"/>
    <w:rsid w:val="0088640C"/>
    <w:rsid w:val="00AA1D8D"/>
    <w:rsid w:val="00AB75B2"/>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E8BBF7"/>
  <w14:defaultImageDpi w14:val="300"/>
  <w15:docId w15:val="{7411383C-8771-214D-9F0B-09F817F95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516</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Ion Somesan</cp:lastModifiedBy>
  <cp:revision>2</cp:revision>
  <dcterms:created xsi:type="dcterms:W3CDTF">2025-04-13T21:05:00Z</dcterms:created>
  <dcterms:modified xsi:type="dcterms:W3CDTF">2025-04-13T21:05:00Z</dcterms:modified>
  <cp:category/>
</cp:coreProperties>
</file>